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8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杜超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88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中医九25;中西临九25;中医儿科八25;中药九25;中药九（屠呦呦班）25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中医九25;中西临九25;中医儿科八25;中药九25;中药九（屠呦呦班）25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(280128—045)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针推251;针推253;针推252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